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9"/>
      </w:tblGrid>
      <w:tr w:rsidR="00165C5E" w:rsidRPr="00165C5E" w14:paraId="0C0FF858" w14:textId="77777777" w:rsidTr="00165C5E">
        <w:trPr>
          <w:cantSplit/>
          <w:trHeight w:val="142"/>
        </w:trPr>
        <w:tc>
          <w:tcPr>
            <w:tcW w:w="5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8116" w14:textId="77777777" w:rsidR="00165C5E" w:rsidRPr="00165C5E" w:rsidRDefault="00165C5E" w:rsidP="00372DF4">
            <w:pPr>
              <w:pStyle w:val="AbsenderTitel"/>
              <w:rPr>
                <w:rFonts w:ascii="Segoe UI" w:hAnsi="Segoe UI" w:cs="Segoe UI"/>
              </w:rPr>
            </w:pPr>
            <w:r w:rsidRPr="00165C5E">
              <w:rPr>
                <w:rFonts w:ascii="Segoe UI" w:hAnsi="Segoe UI" w:cs="Segoe UI"/>
                <w:kern w:val="0"/>
              </w:rPr>
              <w:t>Bildungs- und Kulturdepartement</w:t>
            </w:r>
          </w:p>
        </w:tc>
      </w:tr>
      <w:tr w:rsidR="00943293" w:rsidRPr="00165C5E" w14:paraId="17E71E6C" w14:textId="77777777" w:rsidTr="009D7A4F">
        <w:trPr>
          <w:cantSplit/>
          <w:trHeight w:val="462"/>
        </w:trPr>
        <w:sdt>
          <w:sdtPr>
            <w:rPr>
              <w:rFonts w:ascii="Segoe UI" w:hAnsi="Segoe UI" w:cs="Segoe UI"/>
              <w:b/>
              <w:kern w:val="0"/>
            </w:rPr>
            <w:tag w:val="Organisation1"/>
            <w:id w:val="-1258282560"/>
            <w:placeholder>
              <w:docPart w:val="44F44F60BEB341C8B7788F5D19130892"/>
            </w:placeholder>
            <w:dataBinding w:prefixMappings="xmlns:ns='http://schemas.officeatwork.com/CustomXMLPart'" w:xpath="/ns:officeatwork/ns:Organisation1" w:storeItemID="{77B64A57-574E-4B82-813E-6EE8CE131B6B}"/>
            <w:text w:multiLine="1"/>
          </w:sdtPr>
          <w:sdtEndPr/>
          <w:sdtContent>
            <w:tc>
              <w:tcPr>
                <w:tcW w:w="506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B70928" w14:textId="77777777" w:rsidR="005F6B2D" w:rsidRPr="00165C5E" w:rsidRDefault="00165C5E" w:rsidP="00165C5E">
                <w:pPr>
                  <w:pStyle w:val="AbsenderTitel"/>
                  <w:rPr>
                    <w:rFonts w:ascii="Segoe UI" w:hAnsi="Segoe UI" w:cs="Segoe UI"/>
                  </w:rPr>
                </w:pPr>
                <w:r w:rsidRPr="00165C5E">
                  <w:rPr>
                    <w:rFonts w:ascii="Segoe UI" w:hAnsi="Segoe UI" w:cs="Segoe UI"/>
                    <w:b/>
                    <w:kern w:val="0"/>
                  </w:rPr>
                  <w:t>Dienststelle Berufs- und Weiterbildung</w:t>
                </w:r>
                <w:r w:rsidRPr="00165C5E">
                  <w:rPr>
                    <w:rFonts w:ascii="Segoe UI" w:hAnsi="Segoe UI" w:cs="Segoe UI"/>
                    <w:b/>
                    <w:kern w:val="0"/>
                  </w:rPr>
                  <w:br/>
                  <w:t>Betriebliche Bildung</w:t>
                </w:r>
              </w:p>
            </w:tc>
          </w:sdtContent>
        </w:sdt>
      </w:tr>
    </w:tbl>
    <w:p w14:paraId="1886D560" w14:textId="77777777" w:rsidR="005F6B2D" w:rsidRPr="00165C5E" w:rsidRDefault="005F6B2D" w:rsidP="005D0B28">
      <w:pPr>
        <w:pStyle w:val="CityDate"/>
        <w:spacing w:before="0"/>
        <w:rPr>
          <w:rFonts w:ascii="Segoe UI" w:hAnsi="Segoe UI" w:cs="Segoe UI"/>
          <w:sz w:val="2"/>
          <w:szCs w:val="2"/>
        </w:rPr>
        <w:sectPr w:rsidR="005F6B2D" w:rsidRPr="00165C5E" w:rsidSect="005E159E">
          <w:headerReference w:type="default" r:id="rId12"/>
          <w:footerReference w:type="default" r:id="rId13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07B489F0" w14:textId="6792DB5D" w:rsidR="005E159E" w:rsidRPr="00165C5E" w:rsidRDefault="00C20E8A" w:rsidP="003A62E2">
      <w:pPr>
        <w:pStyle w:val="berschrift1"/>
        <w:numPr>
          <w:ilvl w:val="0"/>
          <w:numId w:val="0"/>
        </w:numPr>
        <w:spacing w:before="120" w:after="0"/>
        <w:rPr>
          <w:rFonts w:ascii="Segoe UI" w:hAnsi="Segoe UI" w:cs="Segoe UI"/>
          <w:b/>
        </w:rPr>
      </w:pPr>
      <w:r w:rsidRPr="00165C5E">
        <w:rPr>
          <w:rFonts w:ascii="Segoe UI" w:hAnsi="Segoe UI" w:cs="Segoe UI"/>
        </w:rPr>
        <w:br/>
      </w:r>
      <w:r w:rsidR="00626319" w:rsidRPr="0023601F">
        <w:rPr>
          <w:rFonts w:ascii="Segoe UI" w:hAnsi="Segoe UI" w:cs="Segoe UI"/>
          <w:b/>
          <w:szCs w:val="24"/>
        </w:rPr>
        <w:t>Automatikmonteur EFZ / Automatikmonteurin EFZ</w:t>
      </w:r>
    </w:p>
    <w:p w14:paraId="341C694C" w14:textId="77777777" w:rsidR="00BB655C" w:rsidRPr="0004495C" w:rsidRDefault="003567BB" w:rsidP="0020412C">
      <w:pPr>
        <w:spacing w:after="240"/>
        <w:rPr>
          <w:rFonts w:ascii="Segoe UI" w:hAnsi="Segoe UI" w:cs="Segoe UI"/>
        </w:rPr>
      </w:pPr>
      <w:r w:rsidRPr="0004495C">
        <w:rPr>
          <w:rFonts w:ascii="Segoe UI" w:hAnsi="Segoe UI" w:cs="Segoe UI"/>
        </w:rPr>
        <w:t>Beiblatt</w:t>
      </w:r>
      <w:r w:rsidR="008F65D9" w:rsidRPr="0004495C">
        <w:rPr>
          <w:rFonts w:ascii="Segoe UI" w:hAnsi="Segoe UI" w:cs="Segoe UI"/>
        </w:rPr>
        <w:t xml:space="preserve"> </w:t>
      </w:r>
      <w:r w:rsidRPr="0004495C">
        <w:rPr>
          <w:rFonts w:ascii="Segoe UI" w:hAnsi="Segoe UI" w:cs="Segoe UI"/>
        </w:rPr>
        <w:t>für das Qualifikationsverfahren</w:t>
      </w:r>
    </w:p>
    <w:tbl>
      <w:tblPr>
        <w:tblStyle w:val="Tabellenraster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3402"/>
        <w:gridCol w:w="222"/>
        <w:gridCol w:w="1077"/>
        <w:gridCol w:w="3402"/>
      </w:tblGrid>
      <w:tr w:rsidR="0020412C" w:rsidRPr="0004495C" w14:paraId="7AC80275" w14:textId="77777777" w:rsidTr="00FA012B">
        <w:trPr>
          <w:trHeight w:val="227"/>
        </w:trPr>
        <w:tc>
          <w:tcPr>
            <w:tcW w:w="1814" w:type="dxa"/>
            <w:vAlign w:val="bottom"/>
          </w:tcPr>
          <w:p w14:paraId="4100496C" w14:textId="77777777" w:rsidR="0020412C" w:rsidRPr="0004495C" w:rsidRDefault="0020412C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0D92A5" w14:textId="77777777" w:rsidR="0020412C" w:rsidRPr="0004495C" w:rsidRDefault="00F02586" w:rsidP="00B013B2">
            <w:pPr>
              <w:tabs>
                <w:tab w:val="right" w:pos="3186"/>
              </w:tabs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708946779"/>
                <w:placeholder>
                  <w:docPart w:val="39C4B2E1292C43B1866D47A760582436"/>
                </w:placeholder>
                <w:showingPlcHdr/>
                <w:text/>
              </w:sdtPr>
              <w:sdtEndPr/>
              <w:sdtContent>
                <w:r w:rsidR="00B013B2">
                  <w:rPr>
                    <w:rStyle w:val="Platzhaltertext"/>
                  </w:rPr>
                  <w:t>Name Lernende/r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ab/>
            </w:r>
          </w:p>
        </w:tc>
        <w:tc>
          <w:tcPr>
            <w:tcW w:w="222" w:type="dxa"/>
          </w:tcPr>
          <w:p w14:paraId="7ABF98AF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23515C20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Vorname</w:t>
            </w:r>
          </w:p>
        </w:tc>
        <w:sdt>
          <w:sdtPr>
            <w:rPr>
              <w:rFonts w:ascii="Segoe UI" w:hAnsi="Segoe UI" w:cs="Segoe UI"/>
            </w:rPr>
            <w:id w:val="-1775469146"/>
            <w:placeholder>
              <w:docPart w:val="810CFEB73AA0440B9EC6F4CF7140D661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</w:tcPr>
              <w:p w14:paraId="0347F67E" w14:textId="77777777" w:rsidR="0020412C" w:rsidRPr="0004495C" w:rsidRDefault="00DA3B87" w:rsidP="00DA3B87">
                <w:pPr>
                  <w:ind w:left="-53"/>
                  <w:rPr>
                    <w:rFonts w:ascii="Segoe UI" w:hAnsi="Segoe UI" w:cs="Segoe UI"/>
                    <w:color w:val="808080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Vorname Lernende/r</w:t>
                </w:r>
              </w:p>
            </w:tc>
          </w:sdtContent>
        </w:sdt>
      </w:tr>
      <w:tr w:rsidR="00394A30" w:rsidRPr="0004495C" w14:paraId="586C6A49" w14:textId="77777777" w:rsidTr="00FA012B">
        <w:trPr>
          <w:gridAfter w:val="2"/>
          <w:wAfter w:w="4479" w:type="dxa"/>
          <w:trHeight w:val="420"/>
        </w:trPr>
        <w:tc>
          <w:tcPr>
            <w:tcW w:w="1814" w:type="dxa"/>
            <w:vAlign w:val="bottom"/>
          </w:tcPr>
          <w:p w14:paraId="661335AB" w14:textId="77777777" w:rsidR="00394A30" w:rsidRPr="0004495C" w:rsidRDefault="00394A30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Lehrbetrieb</w:t>
            </w:r>
          </w:p>
        </w:tc>
        <w:sdt>
          <w:sdtPr>
            <w:rPr>
              <w:rFonts w:ascii="Segoe UI" w:hAnsi="Segoe UI" w:cs="Segoe UI"/>
            </w:rPr>
            <w:id w:val="-1167632732"/>
            <w:placeholder>
              <w:docPart w:val="0B7FAF17A6684A3F8BE991241014C5D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09FED8EF" w14:textId="77777777" w:rsidR="00394A30" w:rsidRPr="0004495C" w:rsidRDefault="00394A30" w:rsidP="00DA3B87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Name Lehrbetrieb</w:t>
                </w:r>
              </w:p>
            </w:tc>
          </w:sdtContent>
        </w:sdt>
        <w:tc>
          <w:tcPr>
            <w:tcW w:w="222" w:type="dxa"/>
          </w:tcPr>
          <w:p w14:paraId="10D50D50" w14:textId="77777777" w:rsidR="00394A30" w:rsidRPr="0004495C" w:rsidRDefault="00394A30" w:rsidP="001E1DED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0B946F23" w14:textId="77777777" w:rsidTr="00FA012B">
        <w:trPr>
          <w:trHeight w:val="567"/>
        </w:trPr>
        <w:tc>
          <w:tcPr>
            <w:tcW w:w="9917" w:type="dxa"/>
            <w:gridSpan w:val="5"/>
            <w:vAlign w:val="bottom"/>
          </w:tcPr>
          <w:p w14:paraId="52366383" w14:textId="77777777" w:rsidR="00FA012B" w:rsidRPr="0004495C" w:rsidRDefault="00FA012B" w:rsidP="00FA012B">
            <w:pPr>
              <w:ind w:left="-113"/>
              <w:rPr>
                <w:rFonts w:ascii="Segoe UI" w:hAnsi="Segoe UI" w:cs="Segoe UI"/>
                <w:b/>
              </w:rPr>
            </w:pPr>
            <w:r w:rsidRPr="0004495C">
              <w:rPr>
                <w:rFonts w:ascii="Segoe UI" w:hAnsi="Segoe UI" w:cs="Segoe UI"/>
                <w:b/>
              </w:rPr>
              <w:t>Fachvorgesetzte/r</w:t>
            </w:r>
          </w:p>
        </w:tc>
      </w:tr>
      <w:tr w:rsidR="0020412C" w:rsidRPr="0004495C" w14:paraId="5DE36E23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58783D52" w14:textId="77777777" w:rsidR="0020412C" w:rsidRPr="0004495C" w:rsidRDefault="00FA012B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Name/Vorname</w:t>
            </w:r>
          </w:p>
        </w:tc>
        <w:sdt>
          <w:sdtPr>
            <w:rPr>
              <w:rFonts w:ascii="Segoe UI" w:hAnsi="Segoe UI" w:cs="Segoe UI"/>
            </w:rPr>
            <w:id w:val="1773506686"/>
            <w:placeholder>
              <w:docPart w:val="73A7345746A64B0E83AABCEB00923E5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17D5680E" w14:textId="77777777" w:rsidR="0020412C" w:rsidRPr="0004495C" w:rsidRDefault="00DA3B87" w:rsidP="00224CE6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 xml:space="preserve">Name </w:t>
                </w:r>
                <w:r w:rsidR="00224CE6" w:rsidRPr="0004495C">
                  <w:rPr>
                    <w:rStyle w:val="Platzhaltertext"/>
                    <w:rFonts w:ascii="Segoe UI" w:hAnsi="Segoe UI" w:cs="Segoe UI"/>
                  </w:rPr>
                  <w:t>Fachvorgesetzt</w:t>
                </w:r>
                <w:r w:rsidRPr="0004495C">
                  <w:rPr>
                    <w:rStyle w:val="Platzhaltertext"/>
                    <w:rFonts w:ascii="Segoe UI" w:hAnsi="Segoe UI" w:cs="Segoe UI"/>
                  </w:rPr>
                  <w:t>er</w:t>
                </w:r>
              </w:p>
            </w:tc>
          </w:sdtContent>
        </w:sdt>
        <w:tc>
          <w:tcPr>
            <w:tcW w:w="222" w:type="dxa"/>
          </w:tcPr>
          <w:p w14:paraId="71059ED3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7FAAF843" w14:textId="77777777" w:rsidR="0020412C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1576702503"/>
            <w:placeholder>
              <w:docPart w:val="BD4E38F8AC384E9E994A524B908C9E6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5D032D08" w14:textId="77777777" w:rsidR="0020412C" w:rsidRPr="0004495C" w:rsidRDefault="00DA3B87" w:rsidP="00224CE6">
                <w:pPr>
                  <w:ind w:left="-53"/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E</w:t>
                </w:r>
                <w:r w:rsidR="00224CE6" w:rsidRPr="0004495C">
                  <w:rPr>
                    <w:rStyle w:val="Platzhaltertext"/>
                    <w:rFonts w:ascii="Segoe UI" w:hAnsi="Segoe UI" w:cs="Segoe UI"/>
                  </w:rPr>
                  <w:t>mail Fachvorgesetzter</w:t>
                </w:r>
              </w:p>
            </w:tc>
          </w:sdtContent>
        </w:sdt>
      </w:tr>
      <w:tr w:rsidR="00FA012B" w:rsidRPr="0004495C" w14:paraId="064E8967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79051392" w14:textId="77777777" w:rsidR="00FA012B" w:rsidRPr="0004495C" w:rsidRDefault="00FA012B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Telefon direkt</w:t>
            </w:r>
          </w:p>
        </w:tc>
        <w:sdt>
          <w:sdtPr>
            <w:rPr>
              <w:rFonts w:ascii="Segoe UI" w:hAnsi="Segoe UI" w:cs="Segoe UI"/>
            </w:rPr>
            <w:id w:val="-2112969663"/>
            <w:placeholder>
              <w:docPart w:val="BB96A0D04BA04E5E9F4F2E0F723152C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52CCC698" w14:textId="77777777" w:rsidR="00FA012B" w:rsidRPr="0004495C" w:rsidRDefault="00FA012B" w:rsidP="00FA012B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Tel direkt Fachvorgesetzter</w:t>
                </w:r>
              </w:p>
            </w:tc>
          </w:sdtContent>
        </w:sdt>
        <w:tc>
          <w:tcPr>
            <w:tcW w:w="222" w:type="dxa"/>
          </w:tcPr>
          <w:p w14:paraId="14EB871E" w14:textId="77777777" w:rsidR="00FA012B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2AAB51D5" w14:textId="77777777" w:rsidR="00FA012B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096F1A3F" w14:textId="77777777" w:rsidR="00FA012B" w:rsidRPr="0004495C" w:rsidRDefault="00FA012B" w:rsidP="00224CE6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4958B5CF" w14:textId="77777777" w:rsidTr="00FA012B">
        <w:trPr>
          <w:trHeight w:val="473"/>
        </w:trPr>
        <w:tc>
          <w:tcPr>
            <w:tcW w:w="9917" w:type="dxa"/>
            <w:gridSpan w:val="5"/>
            <w:vAlign w:val="bottom"/>
          </w:tcPr>
          <w:p w14:paraId="0DF9F5D5" w14:textId="77777777" w:rsidR="00FA012B" w:rsidRPr="0004495C" w:rsidRDefault="00F02586" w:rsidP="00B013B2">
            <w:pPr>
              <w:ind w:left="-141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2126191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3B2">
                  <w:rPr>
                    <w:rFonts w:ascii="MS Gothic" w:eastAsia="MS Gothic" w:hAnsi="MS Gothic" w:cs="Segoe UI" w:hint="eastAsia"/>
                  </w:rPr>
                  <w:t>☐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 xml:space="preserve"> Fachvorgesetztenschulung besucht im Jahr </w:t>
            </w:r>
            <w:sdt>
              <w:sdtPr>
                <w:rPr>
                  <w:rFonts w:ascii="Segoe UI" w:hAnsi="Segoe UI" w:cs="Segoe UI"/>
                </w:rPr>
                <w:id w:val="1869865329"/>
                <w:placeholder>
                  <w:docPart w:val="88A7B529887641338C574DC12A3C2698"/>
                </w:placeholder>
                <w:showingPlcHdr/>
              </w:sdtPr>
              <w:sdtEndPr/>
              <w:sdtContent>
                <w:r w:rsidR="00B013B2">
                  <w:rPr>
                    <w:rStyle w:val="Platzhaltertext"/>
                  </w:rPr>
                  <w:t>Jahr einfügen</w:t>
                </w:r>
              </w:sdtContent>
            </w:sdt>
          </w:p>
        </w:tc>
      </w:tr>
      <w:tr w:rsidR="00FA012B" w:rsidRPr="0004495C" w14:paraId="1C6AF0CA" w14:textId="77777777" w:rsidTr="0098589D">
        <w:trPr>
          <w:trHeight w:val="567"/>
        </w:trPr>
        <w:tc>
          <w:tcPr>
            <w:tcW w:w="9917" w:type="dxa"/>
            <w:gridSpan w:val="5"/>
            <w:vAlign w:val="bottom"/>
          </w:tcPr>
          <w:p w14:paraId="6B43A056" w14:textId="77777777" w:rsidR="00FA012B" w:rsidRPr="0004495C" w:rsidRDefault="00FA012B" w:rsidP="00FA012B">
            <w:pPr>
              <w:ind w:left="-113"/>
              <w:rPr>
                <w:rFonts w:ascii="Segoe UI" w:hAnsi="Segoe UI" w:cs="Segoe UI"/>
                <w:b/>
              </w:rPr>
            </w:pPr>
            <w:r w:rsidRPr="0004495C">
              <w:rPr>
                <w:rFonts w:ascii="Segoe UI" w:hAnsi="Segoe UI" w:cs="Segoe UI"/>
                <w:b/>
              </w:rPr>
              <w:t>Fachvorgesetzte/r Stv</w:t>
            </w:r>
          </w:p>
        </w:tc>
      </w:tr>
      <w:tr w:rsidR="00FA012B" w:rsidRPr="0004495C" w14:paraId="60EA9DBB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4DA43E70" w14:textId="77777777" w:rsidR="00FA012B" w:rsidRPr="0004495C" w:rsidRDefault="00FA012B" w:rsidP="0098589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Name/Vorname</w:t>
            </w:r>
          </w:p>
        </w:tc>
        <w:sdt>
          <w:sdtPr>
            <w:rPr>
              <w:rFonts w:ascii="Segoe UI" w:hAnsi="Segoe UI" w:cs="Segoe UI"/>
            </w:rPr>
            <w:id w:val="1567761135"/>
            <w:placeholder>
              <w:docPart w:val="C09EAA18DB48428B81FCF5C717F00F3F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30FC2C59" w14:textId="77777777" w:rsidR="00FA012B" w:rsidRPr="0004495C" w:rsidRDefault="00FA012B" w:rsidP="0098589D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Name Fachvorgesetzter Stv</w:t>
                </w:r>
              </w:p>
            </w:tc>
          </w:sdtContent>
        </w:sdt>
        <w:tc>
          <w:tcPr>
            <w:tcW w:w="222" w:type="dxa"/>
          </w:tcPr>
          <w:p w14:paraId="553E2E1E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4D7C224B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1987349908"/>
            <w:placeholder>
              <w:docPart w:val="77C3995AD2344A5184C95DB43A124D6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2E3C7894" w14:textId="77777777" w:rsidR="00FA012B" w:rsidRPr="0004495C" w:rsidRDefault="00FA012B" w:rsidP="0098589D">
                <w:pPr>
                  <w:ind w:left="-53"/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Email Fachvorgesetzter Stv</w:t>
                </w:r>
              </w:p>
            </w:tc>
          </w:sdtContent>
        </w:sdt>
      </w:tr>
      <w:tr w:rsidR="00FA012B" w:rsidRPr="0004495C" w14:paraId="1D31346A" w14:textId="77777777" w:rsidTr="00FA012B">
        <w:trPr>
          <w:trHeight w:val="419"/>
        </w:trPr>
        <w:tc>
          <w:tcPr>
            <w:tcW w:w="1814" w:type="dxa"/>
            <w:vAlign w:val="bottom"/>
          </w:tcPr>
          <w:p w14:paraId="23B1F237" w14:textId="77777777" w:rsidR="00FA012B" w:rsidRPr="0004495C" w:rsidRDefault="00FA012B" w:rsidP="0098589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Telefon direkt</w:t>
            </w:r>
          </w:p>
        </w:tc>
        <w:sdt>
          <w:sdtPr>
            <w:rPr>
              <w:rFonts w:ascii="Segoe UI" w:hAnsi="Segoe UI" w:cs="Segoe UI"/>
            </w:rPr>
            <w:id w:val="-719984911"/>
            <w:placeholder>
              <w:docPart w:val="51E80FEB612041D3A2B2EF14A64891F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7CA5F54E" w14:textId="77777777" w:rsidR="00FA012B" w:rsidRPr="0004495C" w:rsidRDefault="00FA012B" w:rsidP="00FA012B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Tel direkt Fachvorgesetzter Stv</w:t>
                </w:r>
              </w:p>
            </w:tc>
          </w:sdtContent>
        </w:sdt>
        <w:tc>
          <w:tcPr>
            <w:tcW w:w="222" w:type="dxa"/>
          </w:tcPr>
          <w:p w14:paraId="05C09C90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4942F117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827E2B6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3FB55354" w14:textId="77777777" w:rsidTr="0098589D">
        <w:trPr>
          <w:trHeight w:val="473"/>
        </w:trPr>
        <w:tc>
          <w:tcPr>
            <w:tcW w:w="9917" w:type="dxa"/>
            <w:gridSpan w:val="5"/>
            <w:vAlign w:val="bottom"/>
          </w:tcPr>
          <w:p w14:paraId="03B48740" w14:textId="77777777" w:rsidR="00FA012B" w:rsidRPr="0004495C" w:rsidRDefault="00F02586" w:rsidP="00FA012B">
            <w:pPr>
              <w:ind w:left="-127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1193184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12B" w:rsidRPr="0004495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 xml:space="preserve"> Fachvorgesetztenschulung besucht im Jahr </w:t>
            </w:r>
            <w:sdt>
              <w:sdtPr>
                <w:rPr>
                  <w:rFonts w:ascii="Segoe UI" w:hAnsi="Segoe UI" w:cs="Segoe UI"/>
                </w:rPr>
                <w:id w:val="-126552054"/>
                <w:placeholder>
                  <w:docPart w:val="12D0B191F3F24501846B45628947D910"/>
                </w:placeholder>
                <w:showingPlcHdr/>
              </w:sdtPr>
              <w:sdtEndPr/>
              <w:sdtContent>
                <w:r w:rsidR="00FA012B" w:rsidRPr="0004495C">
                  <w:rPr>
                    <w:rStyle w:val="Platzhaltertext"/>
                    <w:rFonts w:ascii="Segoe UI" w:hAnsi="Segoe UI" w:cs="Segoe UI"/>
                  </w:rPr>
                  <w:t>Jahr einfügen</w:t>
                </w:r>
              </w:sdtContent>
            </w:sdt>
          </w:p>
        </w:tc>
      </w:tr>
    </w:tbl>
    <w:p w14:paraId="2A4A9662" w14:textId="77777777" w:rsidR="00FB4F0D" w:rsidRDefault="00FB4F0D" w:rsidP="005E159E">
      <w:pPr>
        <w:rPr>
          <w:rFonts w:ascii="Segoe UI" w:hAnsi="Segoe UI" w:cs="Segoe UI"/>
        </w:rPr>
      </w:pPr>
    </w:p>
    <w:p w14:paraId="1D77A6CD" w14:textId="77777777" w:rsidR="00626319" w:rsidRPr="0004495C" w:rsidRDefault="00626319" w:rsidP="005E159E">
      <w:pPr>
        <w:rPr>
          <w:rFonts w:ascii="Segoe UI" w:hAnsi="Segoe UI" w:cs="Segoe UI"/>
        </w:rPr>
      </w:pPr>
    </w:p>
    <w:p w14:paraId="367531BF" w14:textId="77777777" w:rsidR="00FA012B" w:rsidRPr="00CF6641" w:rsidRDefault="00FA012B" w:rsidP="00FA012B">
      <w:pPr>
        <w:rPr>
          <w:rFonts w:ascii="Segoe UI" w:hAnsi="Segoe UI" w:cs="Segoe UI"/>
        </w:rPr>
      </w:pPr>
      <w:r w:rsidRPr="00CF6641">
        <w:rPr>
          <w:rFonts w:ascii="Segoe UI" w:hAnsi="Segoe UI" w:cs="Segoe UI"/>
        </w:rPr>
        <w:t xml:space="preserve">Die IPA umfasst nur </w:t>
      </w:r>
      <w:r w:rsidRPr="00CF6641">
        <w:rPr>
          <w:rFonts w:ascii="Segoe UI" w:hAnsi="Segoe UI" w:cs="Segoe UI"/>
          <w:b/>
          <w:bCs/>
        </w:rPr>
        <w:t>eine</w:t>
      </w:r>
      <w:r w:rsidRPr="00CF6641">
        <w:rPr>
          <w:rFonts w:ascii="Segoe UI" w:hAnsi="Segoe UI" w:cs="Segoe UI"/>
        </w:rPr>
        <w:t xml:space="preserve"> Handlungskompetenz der Schwerpunktausbildung (bitte ankreuzen)</w:t>
      </w:r>
    </w:p>
    <w:p w14:paraId="490235BE" w14:textId="77777777" w:rsidR="00BB655C" w:rsidRPr="00CF6641" w:rsidRDefault="00BB655C" w:rsidP="00BB655C">
      <w:pPr>
        <w:rPr>
          <w:rFonts w:ascii="Segoe UI" w:hAnsi="Segoe UI" w:cs="Segoe UI"/>
        </w:rPr>
      </w:pPr>
    </w:p>
    <w:p w14:paraId="74D48D31" w14:textId="27187C39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05176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B2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s.1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Elektrische Wicklungen fertigen</w:t>
      </w:r>
    </w:p>
    <w:p w14:paraId="19398278" w14:textId="2AB191BF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441147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s.2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Elektrische Maschinen prüfen, instand stellen und in Betrieb nehmen</w:t>
      </w:r>
    </w:p>
    <w:p w14:paraId="4E4EFE33" w14:textId="0EFF068A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708373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s.3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Elektrische Steuerungen bauen</w:t>
      </w:r>
    </w:p>
    <w:p w14:paraId="477AC4BE" w14:textId="26CC890D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724340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s.4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Elektrische Energieverteilungen bauen</w:t>
      </w:r>
    </w:p>
    <w:p w14:paraId="4BDA7B2C" w14:textId="49A06618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877399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s.5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Printplatten bestücken und löten</w:t>
      </w:r>
    </w:p>
    <w:p w14:paraId="17B43222" w14:textId="76E9D660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84922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s.6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Geräte montieren und verdrahten</w:t>
      </w:r>
    </w:p>
    <w:p w14:paraId="76F41272" w14:textId="4DA0D91E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61240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s.7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Geräte elektrisch prüfen</w:t>
      </w:r>
    </w:p>
    <w:p w14:paraId="0C74A64A" w14:textId="2F032ACD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39408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s.8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Störungen an Maschinen und Apparaten lokalisieren und beheben</w:t>
      </w:r>
    </w:p>
    <w:p w14:paraId="721C168F" w14:textId="6D11597F" w:rsidR="00A92F36" w:rsidRPr="00CF6641" w:rsidRDefault="00F02586" w:rsidP="00A92F36">
      <w:pPr>
        <w:tabs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095631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CF6641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CF6641">
        <w:rPr>
          <w:rFonts w:ascii="Segoe UI" w:hAnsi="Segoe UI" w:cs="Segoe UI"/>
        </w:rPr>
        <w:t xml:space="preserve"> s.9</w:t>
      </w:r>
      <w:r w:rsidR="00A92F36" w:rsidRPr="00CF6641">
        <w:rPr>
          <w:rFonts w:ascii="Segoe UI" w:hAnsi="Segoe UI" w:cs="Segoe UI"/>
        </w:rPr>
        <w:tab/>
      </w:r>
      <w:r w:rsidR="00626319" w:rsidRPr="00CF6641">
        <w:rPr>
          <w:rFonts w:ascii="Segoe UI" w:hAnsi="Segoe UI" w:cs="Segoe UI"/>
        </w:rPr>
        <w:t>Betriebseinrichtungen warten</w:t>
      </w:r>
    </w:p>
    <w:p w14:paraId="2FB3AB72" w14:textId="77777777" w:rsidR="00D81A09" w:rsidRPr="00CF6641" w:rsidRDefault="00D81A09" w:rsidP="0037692E">
      <w:pPr>
        <w:rPr>
          <w:rFonts w:ascii="Segoe UI" w:hAnsi="Segoe UI" w:cs="Segoe UI"/>
        </w:rPr>
      </w:pPr>
    </w:p>
    <w:p w14:paraId="3DB1B873" w14:textId="77777777" w:rsidR="00626319" w:rsidRPr="00CF6641" w:rsidRDefault="00626319" w:rsidP="0037692E">
      <w:pPr>
        <w:rPr>
          <w:rFonts w:ascii="Segoe UI" w:hAnsi="Segoe UI" w:cs="Segoe UI"/>
        </w:rPr>
      </w:pPr>
    </w:p>
    <w:p w14:paraId="5B7F2BBB" w14:textId="77777777" w:rsidR="00F02586" w:rsidRDefault="00F02586" w:rsidP="00F02586">
      <w:pPr>
        <w:pStyle w:val="Textkrper"/>
        <w:rPr>
          <w:rFonts w:ascii="Segoe UI" w:hAnsi="Segoe UI" w:cs="Segoe UI"/>
          <w:b/>
          <w:kern w:val="10"/>
          <w:szCs w:val="22"/>
          <w:lang w:eastAsia="de-CH"/>
        </w:rPr>
      </w:pPr>
      <w:r>
        <w:rPr>
          <w:rFonts w:ascii="Segoe UI" w:hAnsi="Segoe UI" w:cs="Segoe UI"/>
          <w:b/>
          <w:kern w:val="10"/>
          <w:szCs w:val="22"/>
          <w:lang w:eastAsia="de-CH"/>
        </w:rPr>
        <w:t xml:space="preserve">Bitte reichen Sie das aufgefüllte Formular online mit der Anmeldung oder nachträglich per E-Mail an </w:t>
      </w:r>
      <w:hyperlink r:id="rId14" w:history="1">
        <w:r>
          <w:rPr>
            <w:rStyle w:val="Hyperlink"/>
            <w:rFonts w:ascii="Segoe UI" w:hAnsi="Segoe UI" w:cs="Segoe UI"/>
            <w:b/>
            <w:szCs w:val="22"/>
            <w:lang w:eastAsia="de-CH"/>
          </w:rPr>
          <w:t>berufsbildung@ow.ch</w:t>
        </w:r>
      </w:hyperlink>
      <w:r>
        <w:rPr>
          <w:rFonts w:ascii="Segoe UI" w:hAnsi="Segoe UI" w:cs="Segoe UI"/>
          <w:b/>
          <w:kern w:val="10"/>
          <w:szCs w:val="22"/>
          <w:lang w:eastAsia="de-CH"/>
        </w:rPr>
        <w:t xml:space="preserve"> ein.</w:t>
      </w:r>
    </w:p>
    <w:p w14:paraId="1E6B4537" w14:textId="1ADB8DF1" w:rsidR="000268B8" w:rsidRPr="0004495C" w:rsidRDefault="000268B8" w:rsidP="00C20E8A">
      <w:pPr>
        <w:ind w:left="28"/>
        <w:rPr>
          <w:rFonts w:ascii="Segoe UI" w:hAnsi="Segoe UI" w:cs="Segoe UI"/>
          <w:sz w:val="20"/>
          <w:szCs w:val="20"/>
        </w:rPr>
      </w:pPr>
    </w:p>
    <w:sectPr w:rsidR="000268B8" w:rsidRPr="0004495C" w:rsidSect="006A6A67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707" w:bottom="28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D9DD" w14:textId="77777777" w:rsidR="00515027" w:rsidRPr="005E159E" w:rsidRDefault="00515027">
      <w:r w:rsidRPr="005E159E">
        <w:separator/>
      </w:r>
    </w:p>
  </w:endnote>
  <w:endnote w:type="continuationSeparator" w:id="0">
    <w:p w14:paraId="2B8C3556" w14:textId="77777777" w:rsidR="00515027" w:rsidRPr="005E159E" w:rsidRDefault="00515027">
      <w:r w:rsidRPr="005E159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EB4E" w14:textId="49F4DE82" w:rsidR="00165C5E" w:rsidRPr="00FF773A" w:rsidRDefault="00165C5E" w:rsidP="00FF773A">
    <w:pPr>
      <w:pStyle w:val="Fuzeile"/>
      <w:ind w:left="-426"/>
      <w:rPr>
        <w:rFonts w:ascii="Segoe UI" w:hAnsi="Segoe UI" w:cs="Segoe U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E6A5" w14:textId="77777777" w:rsidR="005F6B2D" w:rsidRDefault="005F6B2D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943293" w14:paraId="512807B0" w14:textId="77777777" w:rsidTr="005D0B28">
      <w:tc>
        <w:tcPr>
          <w:tcW w:w="6177" w:type="dxa"/>
          <w:vAlign w:val="center"/>
        </w:tcPr>
        <w:p w14:paraId="592126B9" w14:textId="0AD90187" w:rsidR="005F6B2D" w:rsidRPr="007970F5" w:rsidRDefault="00700A87" w:rsidP="00C22A5F">
          <w:pPr>
            <w:pStyle w:val="Fusszeile"/>
            <w:rPr>
              <w:lang w:val="en-US"/>
            </w:rPr>
          </w:pP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CMIdata.G_Laufnummer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>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CMIdata.G_Signatur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</w:p>
      </w:tc>
      <w:tc>
        <w:tcPr>
          <w:tcW w:w="2951" w:type="dxa"/>
        </w:tcPr>
        <w:p w14:paraId="67D77ECA" w14:textId="24F727A7" w:rsidR="005F6B2D" w:rsidRPr="00F82120" w:rsidRDefault="00700A87" w:rsidP="00C22A5F">
          <w:pPr>
            <w:pStyle w:val="Fusszeile-Seite"/>
            <w:rPr>
              <w:lang w:eastAsia="de-DE"/>
            </w:rPr>
          </w:pP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"Doc.Page"\*CHARFORMAT </w:instrText>
          </w:r>
          <w:r w:rsidRPr="00F82120">
            <w:rPr>
              <w:lang w:eastAsia="de-DE"/>
            </w:rPr>
            <w:fldChar w:fldCharType="separate"/>
          </w:r>
          <w:r w:rsidR="00A92F36">
            <w:rPr>
              <w:lang w:eastAsia="de-DE"/>
            </w:rPr>
            <w:t>Seite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PAGE </w:instrText>
          </w:r>
          <w:r w:rsidRPr="00F82120">
            <w:rPr>
              <w:lang w:eastAsia="de-DE"/>
            </w:rPr>
            <w:fldChar w:fldCharType="separate"/>
          </w:r>
          <w:r w:rsidR="00165C5E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"Doc.of"\*CHARFORMAT </w:instrText>
          </w:r>
          <w:r w:rsidRPr="00F82120">
            <w:rPr>
              <w:lang w:eastAsia="de-DE"/>
            </w:rPr>
            <w:fldChar w:fldCharType="separate"/>
          </w:r>
          <w:r w:rsidR="00A92F36">
            <w:rPr>
              <w:lang w:eastAsia="de-DE"/>
            </w:rPr>
            <w:t>von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SECTIONPAGES  </w:instrText>
          </w:r>
          <w:r w:rsidRPr="00F82120">
            <w:rPr>
              <w:lang w:eastAsia="de-DE"/>
            </w:rPr>
            <w:fldChar w:fldCharType="separate"/>
          </w:r>
          <w:r w:rsidR="006A6A67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</w:p>
      </w:tc>
    </w:tr>
    <w:tr w:rsidR="00943293" w14:paraId="1E245AFD" w14:textId="77777777" w:rsidTr="005D0B28">
      <w:tc>
        <w:tcPr>
          <w:tcW w:w="6177" w:type="dxa"/>
          <w:vAlign w:val="center"/>
        </w:tcPr>
        <w:p w14:paraId="07BBD1E5" w14:textId="77777777" w:rsidR="005F6B2D" w:rsidRPr="00B97F1C" w:rsidRDefault="005F6B2D" w:rsidP="009500C4">
          <w:pPr>
            <w:pStyle w:val="Fusszeile-Pfad"/>
            <w:rPr>
              <w:lang w:eastAsia="de-DE"/>
            </w:rPr>
          </w:pPr>
          <w:bookmarkStart w:id="0" w:name="FusszeileFolgeseiten" w:colFirst="0" w:colLast="0"/>
        </w:p>
      </w:tc>
      <w:tc>
        <w:tcPr>
          <w:tcW w:w="2951" w:type="dxa"/>
        </w:tcPr>
        <w:p w14:paraId="4B6FE155" w14:textId="77777777" w:rsidR="005F6B2D" w:rsidRPr="009500C4" w:rsidRDefault="005F6B2D" w:rsidP="003D3E87">
          <w:pPr>
            <w:jc w:val="right"/>
            <w:rPr>
              <w:sz w:val="2"/>
              <w:szCs w:val="2"/>
              <w:lang w:eastAsia="de-DE"/>
            </w:rPr>
          </w:pPr>
        </w:p>
      </w:tc>
    </w:tr>
    <w:bookmarkEnd w:id="0"/>
  </w:tbl>
  <w:p w14:paraId="73C35EF8" w14:textId="77777777" w:rsidR="005F6B2D" w:rsidRDefault="005F6B2D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24AD" w14:textId="46A7F9D0" w:rsidR="005F6B2D" w:rsidRPr="00F90705" w:rsidRDefault="00700A87">
    <w:r>
      <w:fldChar w:fldCharType="begin"/>
    </w:r>
    <w:r w:rsidRPr="00F90705">
      <w:instrText xml:space="preserve"> if </w:instrText>
    </w:r>
    <w:r>
      <w:fldChar w:fldCharType="begin"/>
    </w:r>
    <w:r w:rsidRPr="00F90705">
      <w:instrText xml:space="preserve"> DOCPROPERTY "Outputprofile.Internal.Draft"\*CHARFORMAT \&lt;OawJumpToField value=0/&gt;</w:instrText>
    </w:r>
    <w:r>
      <w:fldChar w:fldCharType="separate"/>
    </w:r>
    <w:r w:rsidR="00A92F36">
      <w:rPr>
        <w:b/>
        <w:bCs/>
        <w:lang w:val="de-DE"/>
      </w:rPr>
      <w:instrText>Fehler! Unbekannter Name für Dokument-Eigenschaft.</w:instrText>
    </w:r>
    <w:r>
      <w:fldChar w:fldCharType="end"/>
    </w:r>
    <w:r w:rsidRPr="00F90705"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F02586">
      <w:rPr>
        <w:noProof/>
      </w:rPr>
      <w:instrText>12.09.2024, 11:39:43</w:instrText>
    </w:r>
    <w:r>
      <w:fldChar w:fldCharType="end"/>
    </w:r>
    <w:r w:rsidRPr="00F90705">
      <w:instrText xml:space="preserve">, </w:instrText>
    </w:r>
    <w:r>
      <w:fldChar w:fldCharType="begin"/>
    </w:r>
    <w:r w:rsidRPr="00F90705">
      <w:instrText xml:space="preserve"> FILENAME  \p  \* MERGEFORMAT </w:instrText>
    </w:r>
    <w:r>
      <w:fldChar w:fldCharType="separate"/>
    </w:r>
    <w:r w:rsidR="00A92F36">
      <w:rPr>
        <w:noProof/>
      </w:rPr>
      <w:instrText>\\kt\shares\kthomes\jwyss\Eigene Dokumente\CMIAXIOMA\25d015323cd649c8bc20ed66777d001b\Automatiker EFZ_Automatikerin EFZ.docx</w:instrText>
    </w:r>
    <w:r>
      <w:fldChar w:fldCharType="end"/>
    </w:r>
    <w:r w:rsidRPr="00F90705">
      <w:instrText>" \&lt;OawJumpToField value=0/&gt;</w:instrText>
    </w:r>
    <w:r>
      <w:fldChar w:fldCharType="separate"/>
    </w:r>
    <w:r w:rsidR="00F02586">
      <w:rPr>
        <w:noProof/>
      </w:rPr>
      <w:t>12.09.2024, 11:39:43</w:t>
    </w:r>
    <w:r w:rsidR="00F02586" w:rsidRPr="00F90705">
      <w:rPr>
        <w:noProof/>
      </w:rPr>
      <w:t xml:space="preserve">, </w:t>
    </w:r>
    <w:r w:rsidR="00F02586">
      <w:rPr>
        <w:noProof/>
      </w:rPr>
      <w:t>\\kt\shares\kthomes\jwyss\Eigene Dokumente\CMIAXIOMA\25d015323cd649c8bc20ed66777d001b\Automatiker EFZ_Automatikerin EFZ.docx</w:t>
    </w:r>
    <w:r>
      <w:fldChar w:fldCharType="end"/>
    </w:r>
    <w:r>
      <w:fldChar w:fldCharType="begin"/>
    </w:r>
    <w:r w:rsidRPr="00F90705">
      <w:instrText xml:space="preserve"> if </w:instrText>
    </w:r>
    <w:r>
      <w:fldChar w:fldCharType="begin"/>
    </w:r>
    <w:r w:rsidRPr="00F90705">
      <w:instrText xml:space="preserve"> DOCPROPERTY "Outputprofile.Internal.Original"\*CHARFORMAT \&lt;OawJumpToField value=0/&gt;</w:instrText>
    </w:r>
    <w:r>
      <w:fldChar w:fldCharType="separate"/>
    </w:r>
    <w:r w:rsidR="00A92F36">
      <w:rPr>
        <w:b/>
        <w:bCs/>
        <w:lang w:val="de-DE"/>
      </w:rPr>
      <w:instrText>Fehler! Unbekannter Name für Dokument-Eigenschaft.</w:instrText>
    </w:r>
    <w:r>
      <w:fldChar w:fldCharType="end"/>
    </w:r>
    <w:r w:rsidRPr="00F90705"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F02586">
      <w:rPr>
        <w:noProof/>
      </w:rPr>
      <w:instrText>12.09.2024</w:instrText>
    </w:r>
    <w:r>
      <w:fldChar w:fldCharType="end"/>
    </w:r>
    <w:r w:rsidRPr="00F90705">
      <w:instrText xml:space="preserve">, </w:instrText>
    </w:r>
    <w:r>
      <w:fldChar w:fldCharType="begin"/>
    </w:r>
    <w:r w:rsidRPr="00F90705">
      <w:instrText xml:space="preserve"> FILENAME  \p  \* MERGEFORMAT </w:instrText>
    </w:r>
    <w:r>
      <w:fldChar w:fldCharType="separate"/>
    </w:r>
    <w:r w:rsidR="00A92F36">
      <w:rPr>
        <w:noProof/>
      </w:rPr>
      <w:instrText>\\kt\shares\kthomes\jwyss\Eigene Dokumente\CMIAXIOMA\25d015323cd649c8bc20ed66777d001b\Automatiker EFZ_Automatikerin EFZ.docx</w:instrText>
    </w:r>
    <w:r>
      <w:fldChar w:fldCharType="end"/>
    </w:r>
    <w:r w:rsidRPr="00F90705">
      <w:instrText>" \&lt;OawJumpToField value=0/&gt;</w:instrText>
    </w:r>
    <w:r>
      <w:fldChar w:fldCharType="separate"/>
    </w:r>
    <w:r w:rsidR="00F02586">
      <w:rPr>
        <w:noProof/>
      </w:rPr>
      <w:t>12.09.2024</w:t>
    </w:r>
    <w:r w:rsidR="00F02586" w:rsidRPr="00F90705">
      <w:rPr>
        <w:noProof/>
      </w:rPr>
      <w:t xml:space="preserve">, </w:t>
    </w:r>
    <w:r w:rsidR="00F02586">
      <w:rPr>
        <w:noProof/>
      </w:rPr>
      <w:t>\\kt\shares\kthomes\jwyss\Eigene Dokumente\CMIAXIOMA\25d015323cd649c8bc20ed66777d001b\Automatiker EFZ_Automatikerin EFZ.docx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11D2" w14:textId="77777777" w:rsidR="00515027" w:rsidRPr="005E159E" w:rsidRDefault="00515027">
      <w:r w:rsidRPr="005E159E">
        <w:separator/>
      </w:r>
    </w:p>
  </w:footnote>
  <w:footnote w:type="continuationSeparator" w:id="0">
    <w:p w14:paraId="1237A754" w14:textId="77777777" w:rsidR="00515027" w:rsidRPr="005E159E" w:rsidRDefault="00515027">
      <w:r w:rsidRPr="005E159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0C91" w14:textId="77777777" w:rsidR="005F6B2D" w:rsidRPr="005E159E" w:rsidRDefault="00165C5E" w:rsidP="005E159E">
    <w:r w:rsidRPr="00792238">
      <w:rPr>
        <w:noProof/>
      </w:rPr>
      <w:drawing>
        <wp:anchor distT="0" distB="0" distL="114300" distR="114300" simplePos="0" relativeHeight="251659264" behindDoc="0" locked="1" layoutInCell="1" allowOverlap="1" wp14:anchorId="6236C025" wp14:editId="4F26F4CA">
          <wp:simplePos x="0" y="0"/>
          <wp:positionH relativeFrom="page">
            <wp:posOffset>-357447</wp:posOffset>
          </wp:positionH>
          <wp:positionV relativeFrom="page">
            <wp:posOffset>-24938</wp:posOffset>
          </wp:positionV>
          <wp:extent cx="7559675" cy="1259840"/>
          <wp:effectExtent l="0" t="0" r="0" b="0"/>
          <wp:wrapNone/>
          <wp:docPr id="4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0A87" w:rsidRPr="005E159E">
      <w:t> </w:t>
    </w:r>
  </w:p>
  <w:p w14:paraId="56FDBD43" w14:textId="77777777" w:rsidR="005F6B2D" w:rsidRPr="005E159E" w:rsidRDefault="00700A87" w:rsidP="005E159E">
    <w:r w:rsidRPr="005E159E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5612" w14:textId="77777777" w:rsidR="005F6B2D" w:rsidRPr="0051144A" w:rsidRDefault="005F6B2D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203" w14:textId="77777777" w:rsidR="005F6B2D" w:rsidRDefault="005F6B2D">
    <w:pPr>
      <w:spacing w:line="20" w:lineRule="exact"/>
      <w:rPr>
        <w:sz w:val="2"/>
        <w:szCs w:val="2"/>
      </w:rPr>
    </w:pPr>
  </w:p>
  <w:p w14:paraId="6FA30A73" w14:textId="77777777" w:rsidR="005F6B2D" w:rsidRPr="00473DA5" w:rsidRDefault="00700A87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C05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8BA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C80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A3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888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62F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65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ACD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62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0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C1600290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97368936" w:tentative="1">
      <w:start w:val="1"/>
      <w:numFmt w:val="lowerLetter"/>
      <w:lvlText w:val="%2."/>
      <w:lvlJc w:val="left"/>
      <w:pPr>
        <w:ind w:left="1440" w:hanging="360"/>
      </w:pPr>
    </w:lvl>
    <w:lvl w:ilvl="2" w:tplc="782A817C" w:tentative="1">
      <w:start w:val="1"/>
      <w:numFmt w:val="lowerRoman"/>
      <w:lvlText w:val="%3."/>
      <w:lvlJc w:val="right"/>
      <w:pPr>
        <w:ind w:left="2160" w:hanging="180"/>
      </w:pPr>
    </w:lvl>
    <w:lvl w:ilvl="3" w:tplc="19042850" w:tentative="1">
      <w:start w:val="1"/>
      <w:numFmt w:val="decimal"/>
      <w:lvlText w:val="%4."/>
      <w:lvlJc w:val="left"/>
      <w:pPr>
        <w:ind w:left="2880" w:hanging="360"/>
      </w:pPr>
    </w:lvl>
    <w:lvl w:ilvl="4" w:tplc="EBD03A56" w:tentative="1">
      <w:start w:val="1"/>
      <w:numFmt w:val="lowerLetter"/>
      <w:lvlText w:val="%5."/>
      <w:lvlJc w:val="left"/>
      <w:pPr>
        <w:ind w:left="3600" w:hanging="360"/>
      </w:pPr>
    </w:lvl>
    <w:lvl w:ilvl="5" w:tplc="6CC66062" w:tentative="1">
      <w:start w:val="1"/>
      <w:numFmt w:val="lowerRoman"/>
      <w:lvlText w:val="%6."/>
      <w:lvlJc w:val="right"/>
      <w:pPr>
        <w:ind w:left="4320" w:hanging="180"/>
      </w:pPr>
    </w:lvl>
    <w:lvl w:ilvl="6" w:tplc="E51CF1BA" w:tentative="1">
      <w:start w:val="1"/>
      <w:numFmt w:val="decimal"/>
      <w:lvlText w:val="%7."/>
      <w:lvlJc w:val="left"/>
      <w:pPr>
        <w:ind w:left="5040" w:hanging="360"/>
      </w:pPr>
    </w:lvl>
    <w:lvl w:ilvl="7" w:tplc="0BEA64E6" w:tentative="1">
      <w:start w:val="1"/>
      <w:numFmt w:val="lowerLetter"/>
      <w:lvlText w:val="%8."/>
      <w:lvlJc w:val="left"/>
      <w:pPr>
        <w:ind w:left="5760" w:hanging="360"/>
      </w:pPr>
    </w:lvl>
    <w:lvl w:ilvl="8" w:tplc="51409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8F82D512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C2467D42" w:tentative="1">
      <w:start w:val="1"/>
      <w:numFmt w:val="lowerLetter"/>
      <w:lvlText w:val="%2."/>
      <w:lvlJc w:val="left"/>
      <w:pPr>
        <w:ind w:left="1440" w:hanging="360"/>
      </w:pPr>
    </w:lvl>
    <w:lvl w:ilvl="2" w:tplc="F446D6D0" w:tentative="1">
      <w:start w:val="1"/>
      <w:numFmt w:val="lowerRoman"/>
      <w:lvlText w:val="%3."/>
      <w:lvlJc w:val="right"/>
      <w:pPr>
        <w:ind w:left="2160" w:hanging="180"/>
      </w:pPr>
    </w:lvl>
    <w:lvl w:ilvl="3" w:tplc="83A8261E" w:tentative="1">
      <w:start w:val="1"/>
      <w:numFmt w:val="decimal"/>
      <w:lvlText w:val="%4."/>
      <w:lvlJc w:val="left"/>
      <w:pPr>
        <w:ind w:left="2880" w:hanging="360"/>
      </w:pPr>
    </w:lvl>
    <w:lvl w:ilvl="4" w:tplc="B1C4188E" w:tentative="1">
      <w:start w:val="1"/>
      <w:numFmt w:val="lowerLetter"/>
      <w:lvlText w:val="%5."/>
      <w:lvlJc w:val="left"/>
      <w:pPr>
        <w:ind w:left="3600" w:hanging="360"/>
      </w:pPr>
    </w:lvl>
    <w:lvl w:ilvl="5" w:tplc="6C1C0A14" w:tentative="1">
      <w:start w:val="1"/>
      <w:numFmt w:val="lowerRoman"/>
      <w:lvlText w:val="%6."/>
      <w:lvlJc w:val="right"/>
      <w:pPr>
        <w:ind w:left="4320" w:hanging="180"/>
      </w:pPr>
    </w:lvl>
    <w:lvl w:ilvl="6" w:tplc="1D826796" w:tentative="1">
      <w:start w:val="1"/>
      <w:numFmt w:val="decimal"/>
      <w:lvlText w:val="%7."/>
      <w:lvlJc w:val="left"/>
      <w:pPr>
        <w:ind w:left="5040" w:hanging="360"/>
      </w:pPr>
    </w:lvl>
    <w:lvl w:ilvl="7" w:tplc="7A3EFC42" w:tentative="1">
      <w:start w:val="1"/>
      <w:numFmt w:val="lowerLetter"/>
      <w:lvlText w:val="%8."/>
      <w:lvlJc w:val="left"/>
      <w:pPr>
        <w:ind w:left="5760" w:hanging="360"/>
      </w:pPr>
    </w:lvl>
    <w:lvl w:ilvl="8" w:tplc="22348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 w16cid:durableId="2129350400">
    <w:abstractNumId w:val="17"/>
  </w:num>
  <w:num w:numId="2" w16cid:durableId="859977192">
    <w:abstractNumId w:val="15"/>
  </w:num>
  <w:num w:numId="3" w16cid:durableId="1162113698">
    <w:abstractNumId w:val="10"/>
  </w:num>
  <w:num w:numId="4" w16cid:durableId="758450288">
    <w:abstractNumId w:val="18"/>
  </w:num>
  <w:num w:numId="5" w16cid:durableId="1045326588">
    <w:abstractNumId w:val="11"/>
  </w:num>
  <w:num w:numId="6" w16cid:durableId="1174537040">
    <w:abstractNumId w:val="13"/>
  </w:num>
  <w:num w:numId="7" w16cid:durableId="858356806">
    <w:abstractNumId w:val="9"/>
  </w:num>
  <w:num w:numId="8" w16cid:durableId="1692294013">
    <w:abstractNumId w:val="7"/>
  </w:num>
  <w:num w:numId="9" w16cid:durableId="1275668975">
    <w:abstractNumId w:val="6"/>
  </w:num>
  <w:num w:numId="10" w16cid:durableId="1866745921">
    <w:abstractNumId w:val="5"/>
  </w:num>
  <w:num w:numId="11" w16cid:durableId="1309046321">
    <w:abstractNumId w:val="4"/>
  </w:num>
  <w:num w:numId="12" w16cid:durableId="1282999125">
    <w:abstractNumId w:val="8"/>
  </w:num>
  <w:num w:numId="13" w16cid:durableId="1312980231">
    <w:abstractNumId w:val="3"/>
  </w:num>
  <w:num w:numId="14" w16cid:durableId="1518885913">
    <w:abstractNumId w:val="2"/>
  </w:num>
  <w:num w:numId="15" w16cid:durableId="314844996">
    <w:abstractNumId w:val="1"/>
  </w:num>
  <w:num w:numId="16" w16cid:durableId="469523417">
    <w:abstractNumId w:val="0"/>
  </w:num>
  <w:num w:numId="17" w16cid:durableId="1274361743">
    <w:abstractNumId w:val="14"/>
  </w:num>
  <w:num w:numId="18" w16cid:durableId="1687517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7961694">
    <w:abstractNumId w:val="12"/>
  </w:num>
  <w:num w:numId="20" w16cid:durableId="1683900554">
    <w:abstractNumId w:val="21"/>
  </w:num>
  <w:num w:numId="21" w16cid:durableId="1766412835">
    <w:abstractNumId w:val="22"/>
  </w:num>
  <w:num w:numId="22" w16cid:durableId="14591032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28429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50031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0235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2073304">
    <w:abstractNumId w:val="20"/>
  </w:num>
  <w:num w:numId="27" w16cid:durableId="1535969490">
    <w:abstractNumId w:val="24"/>
  </w:num>
  <w:num w:numId="28" w16cid:durableId="67658150">
    <w:abstractNumId w:val="25"/>
  </w:num>
  <w:num w:numId="29" w16cid:durableId="1054810543">
    <w:abstractNumId w:val="23"/>
  </w:num>
  <w:num w:numId="30" w16cid:durableId="1750930701">
    <w:abstractNumId w:val="12"/>
  </w:num>
  <w:num w:numId="31" w16cid:durableId="184488002">
    <w:abstractNumId w:val="11"/>
  </w:num>
  <w:num w:numId="32" w16cid:durableId="9260340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7431528">
    <w:abstractNumId w:val="11"/>
  </w:num>
  <w:num w:numId="34" w16cid:durableId="1362590056">
    <w:abstractNumId w:val="19"/>
  </w:num>
  <w:num w:numId="35" w16cid:durableId="17696601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autoHyphenation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3. August 2019"/>
    <w:docVar w:name="Date.Format.Long.dateValue" w:val="43700"/>
    <w:docVar w:name="DocumentDate" w:val="23. August 2019"/>
    <w:docVar w:name="DocumentDate.dateValue" w:val="43700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Dok_ohne Adresse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77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&lt;/document&gt;_x000d_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21914331154344765&quot;&gt;&lt;Field Name=&quot;IDName&quot; Value=&quot;BKD, Dienststelle Berufs- und Weiterbildung_BB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Berufs- und Weiterbildung&quot;/&gt;&lt;Field Name=&quot;AddressB2&quot; Value=&quot;Betriebliche Bildung&quot;/&gt;&lt;Field Name=&quot;AddressB3&quot; Value=&quot;&quot;/&gt;&lt;Field Name=&quot;AddressB4&quot; Value=&quot;&quot;/&gt;&lt;Field Name=&quot;AddressN1&quot; Value=&quot;Obergrundstrasse 51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2 52&quot;/&gt;&lt;Field Name=&quot;Fax&quot; Value=&quot;&quot;/&gt;&lt;Field Name=&quot;LogoColor&quot; Value=&quot;%Logos%\Luzern.BKD.Logo.2100.350.emf&quot;/&gt;&lt;Field Name=&quot;LogoBlackWhite&quot; Value=&quot;%Logos%\Luzern.BKD.Logo.2100.350.emf&quot;/&gt;&lt;Field Name=&quot;LogoZertifikate&quot; Value=&quot;%Logos%\EFQM.300.2970.emf&quot;/&gt;&lt;Field Name=&quot;Email&quot; Value=&quot;info.dbw@lu.ch&quot;/&gt;&lt;Field Name=&quot;Internet&quot; Value=&quot;www.beruf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BKD.Logo.2100.350.emf&quot;/&gt;&lt;Field Name=&quot;LogoSchriftzug&quot; Value=&quot;%Logos%\Schriftzug.199.1439.emf&quot;/&gt;&lt;Field Name=&quot;LogoTag&quot; Value=&quot;%Logos%\dbw.2099.217.emf&quot;/&gt;&lt;Field Name=&quot;Data_UID&quot; Value=&quot;2014021914331154344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06040509495284662868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1908231415211559550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10072016315072560894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;DocumentTitle:=T - A4 hoch;DisplayName:=W6 - H - LZ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5E159E"/>
    <w:rsid w:val="000268B8"/>
    <w:rsid w:val="0004495C"/>
    <w:rsid w:val="00104A7C"/>
    <w:rsid w:val="00165C5E"/>
    <w:rsid w:val="0020412C"/>
    <w:rsid w:val="00224C7E"/>
    <w:rsid w:val="00224CE6"/>
    <w:rsid w:val="00226BF8"/>
    <w:rsid w:val="00335624"/>
    <w:rsid w:val="003567BB"/>
    <w:rsid w:val="0037692E"/>
    <w:rsid w:val="00392495"/>
    <w:rsid w:val="00394A30"/>
    <w:rsid w:val="003A62E2"/>
    <w:rsid w:val="00515027"/>
    <w:rsid w:val="00521ECD"/>
    <w:rsid w:val="005B3B05"/>
    <w:rsid w:val="005C6A3D"/>
    <w:rsid w:val="005E159E"/>
    <w:rsid w:val="005F6B2D"/>
    <w:rsid w:val="00626319"/>
    <w:rsid w:val="006A6A67"/>
    <w:rsid w:val="006D1BAD"/>
    <w:rsid w:val="00700A87"/>
    <w:rsid w:val="007A22D5"/>
    <w:rsid w:val="007F0307"/>
    <w:rsid w:val="00834B44"/>
    <w:rsid w:val="00851B9D"/>
    <w:rsid w:val="00884793"/>
    <w:rsid w:val="008B1E10"/>
    <w:rsid w:val="008F65D9"/>
    <w:rsid w:val="00943293"/>
    <w:rsid w:val="00955E77"/>
    <w:rsid w:val="009D7A4F"/>
    <w:rsid w:val="00A00DBB"/>
    <w:rsid w:val="00A92F36"/>
    <w:rsid w:val="00AC042D"/>
    <w:rsid w:val="00AE6DE9"/>
    <w:rsid w:val="00B013B2"/>
    <w:rsid w:val="00B457C0"/>
    <w:rsid w:val="00BB5371"/>
    <w:rsid w:val="00BB655C"/>
    <w:rsid w:val="00BD66F1"/>
    <w:rsid w:val="00C02A23"/>
    <w:rsid w:val="00C05C8D"/>
    <w:rsid w:val="00C20E8A"/>
    <w:rsid w:val="00CF6641"/>
    <w:rsid w:val="00D23514"/>
    <w:rsid w:val="00D81A09"/>
    <w:rsid w:val="00DA3B87"/>
    <w:rsid w:val="00E375D8"/>
    <w:rsid w:val="00E60574"/>
    <w:rsid w:val="00E62ED8"/>
    <w:rsid w:val="00E91201"/>
    <w:rsid w:val="00EA7AEE"/>
    <w:rsid w:val="00EE6B9D"/>
    <w:rsid w:val="00F02586"/>
    <w:rsid w:val="00F15128"/>
    <w:rsid w:val="00F90705"/>
    <w:rsid w:val="00FA012B"/>
    <w:rsid w:val="00FB4F0D"/>
    <w:rsid w:val="00FB7C92"/>
    <w:rsid w:val="00FD0A64"/>
    <w:rsid w:val="00FF15F8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604BE0C1"/>
  <w15:docId w15:val="{2C3AAA87-81BA-4A0F-A3D9-D2EB07D6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FE274A"/>
    <w:pPr>
      <w:spacing w:after="60"/>
      <w:contextualSpacing/>
    </w:pPr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 w:eastAsia="x-none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44E0E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44E0E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EA7AEE"/>
    <w:rPr>
      <w:color w:val="808080"/>
      <w:lang w:val="de-CH"/>
    </w:rPr>
  </w:style>
  <w:style w:type="paragraph" w:styleId="StandardWeb">
    <w:name w:val="Normal (Web)"/>
    <w:basedOn w:val="Standard"/>
    <w:uiPriority w:val="99"/>
    <w:semiHidden/>
    <w:unhideWhenUsed/>
    <w:rsid w:val="006A6A67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</w:rPr>
  </w:style>
  <w:style w:type="paragraph" w:styleId="Textkrper">
    <w:name w:val="Body Text"/>
    <w:link w:val="TextkrperZchn"/>
    <w:semiHidden/>
    <w:unhideWhenUsed/>
    <w:qFormat/>
    <w:rsid w:val="00F02586"/>
    <w:pPr>
      <w:spacing w:line="240" w:lineRule="atLeast"/>
      <w:jc w:val="both"/>
    </w:pPr>
    <w:rPr>
      <w:rFonts w:cs="Tahoma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F02586"/>
    <w:rPr>
      <w:rFonts w:cs="Tahoma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erufsbildung@ow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380536\AppData\Local\Temp\officeatwork\temp0000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F44F60BEB341C8B7788F5D191308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E3AB26-8DB8-4CE8-92B9-A9A767451C8D}"/>
      </w:docPartPr>
      <w:docPartBody>
        <w:p w:rsidR="0061173A" w:rsidRDefault="00927806">
          <w:pPr>
            <w:pStyle w:val="44F44F60BEB341C8B7788F5D19130892"/>
          </w:pPr>
          <w:r>
            <w:t xml:space="preserve"> </w:t>
          </w:r>
        </w:p>
      </w:docPartBody>
    </w:docPart>
    <w:docPart>
      <w:docPartPr>
        <w:name w:val="39C4B2E1292C43B1866D47A7605824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26F2C-386C-479F-9243-4DED7C964943}"/>
      </w:docPartPr>
      <w:docPartBody>
        <w:p w:rsidR="00C177D9" w:rsidRDefault="00C177D9" w:rsidP="00C177D9">
          <w:pPr>
            <w:pStyle w:val="39C4B2E1292C43B1866D47A7605824365"/>
          </w:pPr>
          <w:r>
            <w:rPr>
              <w:rStyle w:val="Platzhaltertext"/>
            </w:rPr>
            <w:t>Name Lernende/r</w:t>
          </w:r>
        </w:p>
      </w:docPartBody>
    </w:docPart>
    <w:docPart>
      <w:docPartPr>
        <w:name w:val="810CFEB73AA0440B9EC6F4CF7140D6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F7F08-2913-4BAF-AE99-2072548FE362}"/>
      </w:docPartPr>
      <w:docPartBody>
        <w:p w:rsidR="00C177D9" w:rsidRDefault="00C177D9" w:rsidP="00C177D9">
          <w:pPr>
            <w:pStyle w:val="810CFEB73AA0440B9EC6F4CF7140D6615"/>
          </w:pPr>
          <w:r>
            <w:rPr>
              <w:rStyle w:val="Platzhaltertext"/>
            </w:rPr>
            <w:t>Vorname Lernende/r</w:t>
          </w:r>
        </w:p>
      </w:docPartBody>
    </w:docPart>
    <w:docPart>
      <w:docPartPr>
        <w:name w:val="73A7345746A64B0E83AABCEB00923E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82CD1-8620-47F2-B58B-A31D1753088D}"/>
      </w:docPartPr>
      <w:docPartBody>
        <w:p w:rsidR="00C177D9" w:rsidRDefault="00C177D9" w:rsidP="00C177D9">
          <w:pPr>
            <w:pStyle w:val="73A7345746A64B0E83AABCEB00923E595"/>
          </w:pPr>
          <w:r>
            <w:rPr>
              <w:rStyle w:val="Platzhaltertext"/>
            </w:rPr>
            <w:t>Name Fachvorgesetzter</w:t>
          </w:r>
        </w:p>
      </w:docPartBody>
    </w:docPart>
    <w:docPart>
      <w:docPartPr>
        <w:name w:val="BD4E38F8AC384E9E994A524B908C9E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D0B88-6518-499A-8A15-1939AA345FE9}"/>
      </w:docPartPr>
      <w:docPartBody>
        <w:p w:rsidR="00C177D9" w:rsidRDefault="00C177D9" w:rsidP="00C177D9">
          <w:pPr>
            <w:pStyle w:val="BD4E38F8AC384E9E994A524B908C9E6D5"/>
          </w:pPr>
          <w:r>
            <w:rPr>
              <w:rStyle w:val="Platzhaltertext"/>
            </w:rPr>
            <w:t>Email Fachvorgesetzter</w:t>
          </w:r>
        </w:p>
      </w:docPartBody>
    </w:docPart>
    <w:docPart>
      <w:docPartPr>
        <w:name w:val="BB96A0D04BA04E5E9F4F2E0F72315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EB8E74-2583-4285-ABAF-A27129A249B8}"/>
      </w:docPartPr>
      <w:docPartBody>
        <w:p w:rsidR="006000D4" w:rsidRDefault="00C177D9" w:rsidP="00C177D9">
          <w:pPr>
            <w:pStyle w:val="BB96A0D04BA04E5E9F4F2E0F723152C92"/>
          </w:pPr>
          <w:r>
            <w:rPr>
              <w:rStyle w:val="Platzhaltertext"/>
            </w:rPr>
            <w:t>Tel direkt Fachvorgesetzter</w:t>
          </w:r>
        </w:p>
      </w:docPartBody>
    </w:docPart>
    <w:docPart>
      <w:docPartPr>
        <w:name w:val="C09EAA18DB48428B81FCF5C717F00F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259B3F-A651-42AC-8D16-C0D52FA5ACD8}"/>
      </w:docPartPr>
      <w:docPartBody>
        <w:p w:rsidR="006000D4" w:rsidRDefault="00C177D9" w:rsidP="00C177D9">
          <w:pPr>
            <w:pStyle w:val="C09EAA18DB48428B81FCF5C717F00F3F2"/>
          </w:pPr>
          <w:r>
            <w:rPr>
              <w:rStyle w:val="Platzhaltertext"/>
            </w:rPr>
            <w:t>Name Fachvorgesetzter Stv</w:t>
          </w:r>
        </w:p>
      </w:docPartBody>
    </w:docPart>
    <w:docPart>
      <w:docPartPr>
        <w:name w:val="77C3995AD2344A5184C95DB43A124D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1B529B-760C-46CC-AF75-E546D2341A5A}"/>
      </w:docPartPr>
      <w:docPartBody>
        <w:p w:rsidR="006000D4" w:rsidRDefault="00C177D9" w:rsidP="00C177D9">
          <w:pPr>
            <w:pStyle w:val="77C3995AD2344A5184C95DB43A124D632"/>
          </w:pPr>
          <w:r>
            <w:rPr>
              <w:rStyle w:val="Platzhaltertext"/>
            </w:rPr>
            <w:t>Email Fachvorgesetzter Stv</w:t>
          </w:r>
        </w:p>
      </w:docPartBody>
    </w:docPart>
    <w:docPart>
      <w:docPartPr>
        <w:name w:val="51E80FEB612041D3A2B2EF14A64891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6D5A47-5F9D-4A67-9CB7-6EF0C6F40C77}"/>
      </w:docPartPr>
      <w:docPartBody>
        <w:p w:rsidR="006000D4" w:rsidRDefault="00C177D9" w:rsidP="00C177D9">
          <w:pPr>
            <w:pStyle w:val="51E80FEB612041D3A2B2EF14A64891F32"/>
          </w:pPr>
          <w:r>
            <w:rPr>
              <w:rStyle w:val="Platzhaltertext"/>
            </w:rPr>
            <w:t>Tel direkt Fachvorgesetzter Stv</w:t>
          </w:r>
        </w:p>
      </w:docPartBody>
    </w:docPart>
    <w:docPart>
      <w:docPartPr>
        <w:name w:val="88A7B529887641338C574DC12A3C2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4A77EA-E01F-452A-8B44-C9447A439A10}"/>
      </w:docPartPr>
      <w:docPartBody>
        <w:p w:rsidR="006000D4" w:rsidRDefault="00C177D9" w:rsidP="00C177D9">
          <w:pPr>
            <w:pStyle w:val="88A7B529887641338C574DC12A3C2698"/>
          </w:pPr>
          <w:r>
            <w:rPr>
              <w:rStyle w:val="Platzhaltertext"/>
            </w:rPr>
            <w:t>Jahr einfügen</w:t>
          </w:r>
        </w:p>
      </w:docPartBody>
    </w:docPart>
    <w:docPart>
      <w:docPartPr>
        <w:name w:val="12D0B191F3F24501846B45628947D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C1E957-3064-4EDF-9AB9-A02B61644851}"/>
      </w:docPartPr>
      <w:docPartBody>
        <w:p w:rsidR="006000D4" w:rsidRDefault="00C177D9" w:rsidP="00C177D9">
          <w:pPr>
            <w:pStyle w:val="12D0B191F3F24501846B45628947D910"/>
          </w:pPr>
          <w:r>
            <w:rPr>
              <w:rStyle w:val="Platzhaltertext"/>
            </w:rPr>
            <w:t>Jahr einfügen</w:t>
          </w:r>
        </w:p>
      </w:docPartBody>
    </w:docPart>
    <w:docPart>
      <w:docPartPr>
        <w:name w:val="0B7FAF17A6684A3F8BE991241014C5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C42D8-8576-4E7A-A5D2-998070BFA8B7}"/>
      </w:docPartPr>
      <w:docPartBody>
        <w:p w:rsidR="001C3F15" w:rsidRDefault="00887D98" w:rsidP="00887D98">
          <w:pPr>
            <w:pStyle w:val="0B7FAF17A6684A3F8BE991241014C5DD"/>
          </w:pPr>
          <w:r>
            <w:rPr>
              <w:rStyle w:val="Platzhaltertext"/>
            </w:rPr>
            <w:t>Name Lehrbetrieb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06"/>
    <w:rsid w:val="001B0DFA"/>
    <w:rsid w:val="001C3F15"/>
    <w:rsid w:val="004F5282"/>
    <w:rsid w:val="006000D4"/>
    <w:rsid w:val="0061173A"/>
    <w:rsid w:val="007C43BA"/>
    <w:rsid w:val="00887D98"/>
    <w:rsid w:val="00912973"/>
    <w:rsid w:val="00927806"/>
    <w:rsid w:val="00B03EA8"/>
    <w:rsid w:val="00C177D9"/>
    <w:rsid w:val="00ED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4F44F60BEB341C8B7788F5D19130892">
    <w:name w:val="44F44F60BEB341C8B7788F5D19130892"/>
  </w:style>
  <w:style w:type="character" w:styleId="Platzhaltertext">
    <w:name w:val="Placeholder Text"/>
    <w:basedOn w:val="Absatz-Standardschriftart"/>
    <w:uiPriority w:val="99"/>
    <w:semiHidden/>
    <w:rsid w:val="00887D98"/>
    <w:rPr>
      <w:color w:val="808080"/>
      <w:lang w:val="de-CH"/>
    </w:rPr>
  </w:style>
  <w:style w:type="paragraph" w:customStyle="1" w:styleId="39C4B2E1292C43B1866D47A7605824365">
    <w:name w:val="39C4B2E1292C43B1866D47A760582436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810CFEB73AA0440B9EC6F4CF7140D6615">
    <w:name w:val="810CFEB73AA0440B9EC6F4CF7140D661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73A7345746A64B0E83AABCEB00923E595">
    <w:name w:val="73A7345746A64B0E83AABCEB00923E59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BD4E38F8AC384E9E994A524B908C9E6D5">
    <w:name w:val="BD4E38F8AC384E9E994A524B908C9E6D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BB96A0D04BA04E5E9F4F2E0F723152C92">
    <w:name w:val="BB96A0D04BA04E5E9F4F2E0F723152C9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88A7B529887641338C574DC12A3C2698">
    <w:name w:val="88A7B529887641338C574DC12A3C2698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C09EAA18DB48428B81FCF5C717F00F3F2">
    <w:name w:val="C09EAA18DB48428B81FCF5C717F00F3F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77C3995AD2344A5184C95DB43A124D632">
    <w:name w:val="77C3995AD2344A5184C95DB43A124D63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51E80FEB612041D3A2B2EF14A64891F32">
    <w:name w:val="51E80FEB612041D3A2B2EF14A64891F3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12D0B191F3F24501846B45628947D910">
    <w:name w:val="12D0B191F3F24501846B45628947D910"/>
    <w:rsid w:val="00C177D9"/>
  </w:style>
  <w:style w:type="paragraph" w:customStyle="1" w:styleId="0B7FAF17A6684A3F8BE991241014C5DD">
    <w:name w:val="0B7FAF17A6684A3F8BE991241014C5DD"/>
    <w:rsid w:val="00887D98"/>
  </w:style>
  <w:style w:type="character" w:styleId="Fett">
    <w:name w:val="Strong"/>
    <w:qFormat/>
    <w:rsid w:val="001C3F15"/>
    <w:rPr>
      <w:b/>
      <w:bCs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CustomXMLPart">
  <Organisation1>Dienststelle Berufs- und Weiterbildung
Betriebliche Bildung</Organisation1>
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</officeatwork>
</file>

<file path=customXml/item4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5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4BFDDC44-A7B6-4A26-8CD1-6FF12E652F1E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E96EBDA5-CC25-424E-9246-866A00EAE66B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1</Pages>
  <Words>188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T_-_A4_hoch</vt:lpstr>
      <vt:lpstr>Organisation</vt:lpstr>
    </vt:vector>
  </TitlesOfParts>
  <Manager>Sherine Hoti</Manager>
  <Company>Bildungs- und Kulturdepartement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Sherine Hoti</dc:creator>
  <cp:keywords/>
  <dc:description/>
  <cp:lastModifiedBy>Galliker Monika</cp:lastModifiedBy>
  <cp:revision>6</cp:revision>
  <cp:lastPrinted>2019-09-05T09:18:00Z</cp:lastPrinted>
  <dcterms:created xsi:type="dcterms:W3CDTF">2024-09-04T09:26:00Z</dcterms:created>
  <dcterms:modified xsi:type="dcterms:W3CDTF">2024-09-12T09:41:00Z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Sherine Hoti</vt:lpwstr>
  </property>
  <property fmtid="{D5CDD505-2E9C-101B-9397-08002B2CF9AE}" pid="3" name="CMIdata.Dok_Titel">
    <vt:lpwstr/>
  </property>
  <property fmtid="{D5CDD505-2E9C-101B-9397-08002B2CF9AE}" pid="4" name="CMIdata.G_Laufnummer">
    <vt:lpwstr/>
  </property>
  <property fmtid="{D5CDD505-2E9C-101B-9397-08002B2CF9AE}" pid="5" name="CMIdata.G_Signatur">
    <vt:lpwstr/>
  </property>
  <property fmtid="{D5CDD505-2E9C-101B-9397-08002B2CF9AE}" pid="6" name="Contactperson.Direct Fax">
    <vt:lpwstr/>
  </property>
  <property fmtid="{D5CDD505-2E9C-101B-9397-08002B2CF9AE}" pid="7" name="Contactperson.Direct Phone">
    <vt:lpwstr/>
  </property>
  <property fmtid="{D5CDD505-2E9C-101B-9397-08002B2CF9AE}" pid="8" name="Contactperson.DirectFax">
    <vt:lpwstr/>
  </property>
  <property fmtid="{D5CDD505-2E9C-101B-9397-08002B2CF9AE}" pid="9" name="Contactperson.DirectPhone">
    <vt:lpwstr>041 228 77 18</vt:lpwstr>
  </property>
  <property fmtid="{D5CDD505-2E9C-101B-9397-08002B2CF9AE}" pid="10" name="Contactperson.Name">
    <vt:lpwstr>Sherine Hoti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Berufs- und Weiterbildung</vt:lpwstr>
  </property>
  <property fmtid="{D5CDD505-2E9C-101B-9397-08002B2CF9AE}" pid="16" name="Organisation.AddressB2">
    <vt:lpwstr>Betriebliche Bildung</vt:lpwstr>
  </property>
  <property fmtid="{D5CDD505-2E9C-101B-9397-08002B2CF9AE}" pid="17" name="Organisation.AddressB3">
    <vt:lpwstr/>
  </property>
  <property fmtid="{D5CDD505-2E9C-101B-9397-08002B2CF9AE}" pid="18" name="Organisation.AddressB4">
    <vt:lpwstr/>
  </property>
  <property fmtid="{D5CDD505-2E9C-101B-9397-08002B2CF9AE}" pid="19" name="Organisation.Departement">
    <vt:lpwstr>Bildungs- und Kulturdepartement</vt:lpwstr>
  </property>
  <property fmtid="{D5CDD505-2E9C-101B-9397-08002B2CF9AE}" pid="20" name="Outputprofile.External">
    <vt:lpwstr/>
  </property>
  <property fmtid="{D5CDD505-2E9C-101B-9397-08002B2CF9AE}" pid="21" name="Outputprofile.ExternalSignature">
    <vt:lpwstr/>
  </property>
  <property fmtid="{D5CDD505-2E9C-101B-9397-08002B2CF9AE}" pid="22" name="Outputprofile.Internal">
    <vt:lpwstr/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 </vt:lpwstr>
  </property>
</Properties>
</file>